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F09D8" w14:textId="34EC2CCC" w:rsidR="00CA0FF9" w:rsidRPr="00415124" w:rsidRDefault="00F94FDB" w:rsidP="00415124">
      <w:pPr>
        <w:suppressAutoHyphens/>
        <w:spacing w:after="0" w:line="240" w:lineRule="auto"/>
        <w:jc w:val="both"/>
        <w:rPr>
          <w:rFonts w:ascii="Verdana" w:eastAsia="Times New Roman" w:hAnsi="Verdana" w:cs="Times New Roman"/>
          <w:b/>
          <w:color w:val="000000"/>
          <w:sz w:val="32"/>
          <w:szCs w:val="36"/>
        </w:rPr>
      </w:pPr>
      <w:r w:rsidRPr="00415124">
        <w:rPr>
          <w:rFonts w:ascii="Verdana" w:eastAsia="Times New Roman" w:hAnsi="Verdana" w:cs="Times New Roman"/>
          <w:b/>
          <w:color w:val="000000"/>
          <w:sz w:val="32"/>
          <w:szCs w:val="36"/>
        </w:rPr>
        <w:t>A Vision of Judgment</w:t>
      </w:r>
    </w:p>
    <w:p w14:paraId="3B672F82" w14:textId="77777777" w:rsidR="00F94FDB" w:rsidRPr="00415124" w:rsidRDefault="00F94FDB" w:rsidP="00415124">
      <w:pPr>
        <w:suppressAutoHyphens/>
        <w:spacing w:after="0" w:line="240" w:lineRule="auto"/>
        <w:jc w:val="both"/>
        <w:rPr>
          <w:rFonts w:ascii="Verdana" w:eastAsia="Times New Roman" w:hAnsi="Verdana" w:cs="Times New Roman"/>
          <w:color w:val="000000"/>
          <w:sz w:val="24"/>
          <w:szCs w:val="32"/>
        </w:rPr>
      </w:pPr>
      <w:r w:rsidRPr="00415124">
        <w:rPr>
          <w:rFonts w:ascii="Verdana" w:eastAsia="Times New Roman" w:hAnsi="Verdana" w:cs="Times New Roman"/>
          <w:color w:val="000000"/>
          <w:sz w:val="24"/>
          <w:szCs w:val="32"/>
        </w:rPr>
        <w:t>H. G. Wells</w:t>
      </w:r>
    </w:p>
    <w:p w14:paraId="637F513E" w14:textId="77777777" w:rsidR="00F94FDB" w:rsidRPr="00415124" w:rsidRDefault="00F94FDB" w:rsidP="00415124">
      <w:pPr>
        <w:suppressAutoHyphens/>
        <w:spacing w:after="0" w:line="240" w:lineRule="auto"/>
        <w:ind w:firstLine="283"/>
        <w:jc w:val="both"/>
        <w:rPr>
          <w:rFonts w:ascii="Verdana" w:eastAsia="Times New Roman" w:hAnsi="Verdana" w:cs="Times New Roman"/>
          <w:color w:val="000000"/>
          <w:sz w:val="20"/>
          <w:szCs w:val="36"/>
        </w:rPr>
      </w:pPr>
    </w:p>
    <w:p w14:paraId="2B499669" w14:textId="77777777" w:rsidR="00CA0FF9" w:rsidRPr="00415124" w:rsidRDefault="00CA0FF9" w:rsidP="0046109F">
      <w:pPr>
        <w:suppressAutoHyphens/>
        <w:spacing w:after="0" w:line="240" w:lineRule="auto"/>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1.</w:t>
      </w:r>
    </w:p>
    <w:p w14:paraId="6BE8E141" w14:textId="77777777" w:rsidR="0046109F" w:rsidRDefault="0046109F" w:rsidP="00415124">
      <w:pPr>
        <w:suppressAutoHyphens/>
        <w:spacing w:after="0" w:line="240" w:lineRule="auto"/>
        <w:ind w:firstLine="283"/>
        <w:jc w:val="both"/>
        <w:rPr>
          <w:rFonts w:ascii="Verdana" w:eastAsia="Times New Roman" w:hAnsi="Verdana" w:cs="Times New Roman"/>
          <w:color w:val="000000"/>
          <w:sz w:val="20"/>
          <w:szCs w:val="32"/>
        </w:rPr>
      </w:pPr>
    </w:p>
    <w:p w14:paraId="411C0632" w14:textId="3C1AD1A1"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Bru-a-a-a.</w:t>
      </w:r>
    </w:p>
    <w:p w14:paraId="52CBCB71" w14:textId="77777777"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I listened, not understanding. Wa-ra-ra-ra.</w:t>
      </w:r>
    </w:p>
    <w:p w14:paraId="249FEB6D" w14:textId="64679A08"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Good Lord!</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I, still only half awake.</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What an infernal shindy!</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Ra-ra-ra-ra-ra-ra-ra-ra-ra Ta-ra-rra-ra.</w:t>
      </w:r>
    </w:p>
    <w:p w14:paraId="05264749" w14:textId="2EF85C62"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enough,</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I,</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to wake</w:t>
      </w:r>
      <w:r w:rsidR="00F94FDB" w:rsidRPr="00415124">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and stopped short. Were was I? Ta-rra-rara</w:t>
      </w:r>
      <w:r w:rsidR="00F94FDB" w:rsidRPr="00415124">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louder and louder.</w:t>
      </w:r>
    </w:p>
    <w:p w14:paraId="7C1FFF74" w14:textId="6BED9B62"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either some new invention</w:t>
      </w:r>
      <w:r w:rsidR="00F94FDB" w:rsidRPr="00415124">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Toora-toora-toora! Deafening!</w:t>
      </w:r>
    </w:p>
    <w:p w14:paraId="3915D868" w14:textId="5C9CA8E4" w:rsidR="00CA0FF9" w:rsidRP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I, speaking loud in order to hear myself.</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the Last Trump.</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Tooo-rraa!</w:t>
      </w:r>
    </w:p>
    <w:p w14:paraId="2FE93ABA"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18BB87E8"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161BEFB7" w14:textId="6D597F28" w:rsidR="00CA0FF9" w:rsidRDefault="00CA0FF9" w:rsidP="0046109F">
      <w:pPr>
        <w:suppressAutoHyphens/>
        <w:spacing w:after="0" w:line="240" w:lineRule="auto"/>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2.</w:t>
      </w:r>
    </w:p>
    <w:p w14:paraId="1D70245C" w14:textId="77777777" w:rsidR="0046109F" w:rsidRPr="00415124" w:rsidRDefault="0046109F" w:rsidP="0046109F">
      <w:pPr>
        <w:suppressAutoHyphens/>
        <w:spacing w:after="0" w:line="240" w:lineRule="auto"/>
        <w:jc w:val="both"/>
        <w:rPr>
          <w:rFonts w:ascii="Verdana" w:eastAsia="Times New Roman" w:hAnsi="Verdana" w:cs="Times New Roman"/>
          <w:color w:val="000000"/>
          <w:sz w:val="20"/>
          <w:szCs w:val="32"/>
        </w:rPr>
      </w:pPr>
    </w:p>
    <w:p w14:paraId="48C80277" w14:textId="77777777"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The last note jerked me out of my grave like a hooked minnow.</w:t>
      </w:r>
    </w:p>
    <w:p w14:paraId="3C1377E8" w14:textId="2FB7CCD1"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I saw my monument (rather a mean little affair, and I wished I knew who</w:t>
      </w:r>
      <w:r w:rsidR="00415124">
        <w:rPr>
          <w:rFonts w:ascii="Verdana" w:eastAsia="Times New Roman" w:hAnsi="Verdana" w:cs="Times New Roman"/>
          <w:color w:val="000000"/>
          <w:sz w:val="20"/>
          <w:szCs w:val="32"/>
        </w:rPr>
        <w:t>’d</w:t>
      </w:r>
      <w:r w:rsidRPr="00415124">
        <w:rPr>
          <w:rFonts w:ascii="Verdana" w:eastAsia="Times New Roman" w:hAnsi="Verdana" w:cs="Times New Roman"/>
          <w:color w:val="000000"/>
          <w:sz w:val="20"/>
          <w:szCs w:val="32"/>
        </w:rPr>
        <w:t xml:space="preserve"> done it), and the old elm tree and the sea view vanished like a puff of steam, and then all about me</w:t>
      </w:r>
      <w:r w:rsidR="00F94FDB" w:rsidRPr="00415124">
        <w:rPr>
          <w:rFonts w:ascii="Verdana" w:eastAsia="Times New Roman" w:hAnsi="Verdana" w:cs="Times New Roman"/>
          <w:color w:val="000000"/>
          <w:sz w:val="20"/>
          <w:szCs w:val="32"/>
        </w:rPr>
        <w:t>—</w:t>
      </w:r>
      <w:r w:rsidRPr="00415124">
        <w:rPr>
          <w:rFonts w:ascii="Verdana" w:eastAsia="Times New Roman" w:hAnsi="Verdana" w:cs="Times New Roman"/>
          <w:color w:val="000000"/>
          <w:sz w:val="20"/>
          <w:szCs w:val="32"/>
        </w:rPr>
        <w:t>a multitude no man could number, nations, tongues, kingdoms, peoples</w:t>
      </w:r>
      <w:r w:rsidR="00F94FDB" w:rsidRPr="00415124">
        <w:rPr>
          <w:rFonts w:ascii="Verdana" w:eastAsia="Times New Roman" w:hAnsi="Verdana" w:cs="Times New Roman"/>
          <w:color w:val="000000"/>
          <w:sz w:val="20"/>
          <w:szCs w:val="32"/>
        </w:rPr>
        <w:t>—</w:t>
      </w:r>
      <w:r w:rsidRPr="00415124">
        <w:rPr>
          <w:rFonts w:ascii="Verdana" w:eastAsia="Times New Roman" w:hAnsi="Verdana" w:cs="Times New Roman"/>
          <w:color w:val="000000"/>
          <w:sz w:val="20"/>
          <w:szCs w:val="32"/>
        </w:rPr>
        <w:t>children of all ages, in an amphitheatral space as vast as the sky. And over against us, seated on a throne of dazzling white cloud, the Lord God and all the host of his angels. I recognised Azreal by his darkness and Michael by his sword, and the great angel who had blown the trumpet stood with the trumpet still half raised.</w:t>
      </w:r>
    </w:p>
    <w:p w14:paraId="59DFB0C2"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386E3B47"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65C058DC" w14:textId="77E4F2A0" w:rsidR="00415124" w:rsidRDefault="00CA0FF9" w:rsidP="0046109F">
      <w:pPr>
        <w:suppressAutoHyphens/>
        <w:spacing w:after="0" w:line="240" w:lineRule="auto"/>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3.</w:t>
      </w:r>
    </w:p>
    <w:p w14:paraId="253CCA2E"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62ACCC30"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Prompt,</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little man beside me.</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Very prompt. Do you see the angel with the book?</w:t>
      </w:r>
      <w:r>
        <w:rPr>
          <w:rFonts w:ascii="Verdana" w:eastAsia="Times New Roman" w:hAnsi="Verdana" w:cs="Times New Roman"/>
          <w:color w:val="000000"/>
          <w:sz w:val="20"/>
          <w:szCs w:val="32"/>
        </w:rPr>
        <w:t>”</w:t>
      </w:r>
    </w:p>
    <w:p w14:paraId="2B831DE1" w14:textId="63300225"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He was ducking and craning his head about to see over and under and between the souls that crowded round us.</w:t>
      </w:r>
      <w:r w:rsidR="00415124">
        <w:rPr>
          <w:rFonts w:ascii="Verdana" w:eastAsia="Times New Roman" w:hAnsi="Verdana" w:cs="Times New Roman"/>
          <w:color w:val="000000"/>
          <w:sz w:val="20"/>
          <w:szCs w:val="32"/>
        </w:rPr>
        <w:t xml:space="preserve"> “</w:t>
      </w:r>
      <w:r w:rsidRPr="00415124">
        <w:rPr>
          <w:rFonts w:ascii="Verdana" w:eastAsia="Times New Roman" w:hAnsi="Verdana" w:cs="Times New Roman"/>
          <w:color w:val="000000"/>
          <w:sz w:val="20"/>
          <w:szCs w:val="32"/>
        </w:rPr>
        <w:t>Everybody</w:t>
      </w:r>
      <w:r w:rsidR="00415124">
        <w:rPr>
          <w:rFonts w:ascii="Verdana" w:eastAsia="Times New Roman" w:hAnsi="Verdana" w:cs="Times New Roman"/>
          <w:color w:val="000000"/>
          <w:sz w:val="20"/>
          <w:szCs w:val="32"/>
        </w:rPr>
        <w:t>’s</w:t>
      </w:r>
      <w:r w:rsidRPr="00415124">
        <w:rPr>
          <w:rFonts w:ascii="Verdana" w:eastAsia="Times New Roman" w:hAnsi="Verdana" w:cs="Times New Roman"/>
          <w:color w:val="000000"/>
          <w:sz w:val="20"/>
          <w:szCs w:val="32"/>
        </w:rPr>
        <w:t xml:space="preserve"> here,</w:t>
      </w:r>
      <w:r w:rsidR="00415124">
        <w:rPr>
          <w:rFonts w:ascii="Verdana" w:eastAsia="Times New Roman" w:hAnsi="Verdana" w:cs="Times New Roman"/>
          <w:color w:val="000000"/>
          <w:sz w:val="20"/>
          <w:szCs w:val="32"/>
        </w:rPr>
        <w:t xml:space="preserve">” </w:t>
      </w:r>
      <w:r w:rsidRPr="00415124">
        <w:rPr>
          <w:rFonts w:ascii="Verdana" w:eastAsia="Times New Roman" w:hAnsi="Verdana" w:cs="Times New Roman"/>
          <w:color w:val="000000"/>
          <w:sz w:val="20"/>
          <w:szCs w:val="32"/>
        </w:rPr>
        <w:t>he said.</w:t>
      </w:r>
      <w:r w:rsidR="00415124">
        <w:rPr>
          <w:rFonts w:ascii="Verdana" w:eastAsia="Times New Roman" w:hAnsi="Verdana" w:cs="Times New Roman"/>
          <w:color w:val="000000"/>
          <w:sz w:val="20"/>
          <w:szCs w:val="32"/>
        </w:rPr>
        <w:t xml:space="preserve"> “</w:t>
      </w:r>
      <w:r w:rsidRPr="00415124">
        <w:rPr>
          <w:rFonts w:ascii="Verdana" w:eastAsia="Times New Roman" w:hAnsi="Verdana" w:cs="Times New Roman"/>
          <w:color w:val="000000"/>
          <w:sz w:val="20"/>
          <w:szCs w:val="32"/>
        </w:rPr>
        <w:t>Everybody. And now we shall know</w:t>
      </w:r>
      <w:r w:rsidR="00F94FDB" w:rsidRPr="00415124">
        <w:rPr>
          <w:rFonts w:ascii="Verdana" w:eastAsia="Times New Roman" w:hAnsi="Verdana" w:cs="Times New Roman"/>
          <w:color w:val="000000"/>
          <w:sz w:val="20"/>
          <w:szCs w:val="32"/>
        </w:rPr>
        <w:t>—</w:t>
      </w:r>
      <w:r w:rsidR="00415124">
        <w:rPr>
          <w:rFonts w:ascii="Verdana" w:eastAsia="Times New Roman" w:hAnsi="Verdana" w:cs="Times New Roman"/>
          <w:color w:val="000000"/>
          <w:sz w:val="20"/>
          <w:szCs w:val="32"/>
        </w:rPr>
        <w:t>”</w:t>
      </w:r>
    </w:p>
    <w:p w14:paraId="113BE9C2" w14:textId="2AF0C2B0"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Darwin,</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he said, going off at a tangent.</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’ll</w:t>
      </w:r>
      <w:r w:rsidR="00CA0FF9" w:rsidRPr="00415124">
        <w:rPr>
          <w:rFonts w:ascii="Verdana" w:eastAsia="Times New Roman" w:hAnsi="Verdana" w:cs="Times New Roman"/>
          <w:color w:val="000000"/>
          <w:sz w:val="20"/>
          <w:szCs w:val="32"/>
        </w:rPr>
        <w:t xml:space="preserve"> catch it! And there</w:t>
      </w:r>
      <w:r w:rsidR="00F94FDB" w:rsidRPr="00415124">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you see</w:t>
      </w:r>
      <w:r w:rsidR="00F94FDB" w:rsidRPr="00415124">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 That tall, important-looking man trying to catch the eye of the Lord God, that</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the Duke. But there</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a lot of people one does</w:t>
      </w:r>
      <w:r>
        <w:rPr>
          <w:rFonts w:ascii="Verdana" w:eastAsia="Times New Roman" w:hAnsi="Verdana" w:cs="Times New Roman"/>
          <w:color w:val="000000"/>
          <w:sz w:val="20"/>
          <w:szCs w:val="32"/>
        </w:rPr>
        <w:t>n’t</w:t>
      </w:r>
      <w:r w:rsidR="00CA0FF9" w:rsidRPr="00415124">
        <w:rPr>
          <w:rFonts w:ascii="Verdana" w:eastAsia="Times New Roman" w:hAnsi="Verdana" w:cs="Times New Roman"/>
          <w:color w:val="000000"/>
          <w:sz w:val="20"/>
          <w:szCs w:val="32"/>
        </w:rPr>
        <w:t xml:space="preserve"> know.</w:t>
      </w:r>
    </w:p>
    <w:p w14:paraId="32B33E39" w14:textId="68521C04"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Oh! There</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Priggles, the publisher. I have always wondered about printer</w:t>
      </w:r>
      <w:r>
        <w:rPr>
          <w:rFonts w:ascii="Verdana" w:eastAsia="Times New Roman" w:hAnsi="Verdana" w:cs="Times New Roman"/>
          <w:color w:val="000000"/>
          <w:sz w:val="20"/>
          <w:szCs w:val="32"/>
        </w:rPr>
        <w:t xml:space="preserve">s’ </w:t>
      </w:r>
      <w:r w:rsidR="00CA0FF9" w:rsidRPr="00415124">
        <w:rPr>
          <w:rFonts w:ascii="Verdana" w:eastAsia="Times New Roman" w:hAnsi="Verdana" w:cs="Times New Roman"/>
          <w:color w:val="000000"/>
          <w:sz w:val="20"/>
          <w:szCs w:val="32"/>
        </w:rPr>
        <w:t>overs. Priggles was a clever man...But we shall know now</w:t>
      </w:r>
      <w:r w:rsidR="00F94FDB" w:rsidRPr="00415124">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even about him.</w:t>
      </w:r>
    </w:p>
    <w:p w14:paraId="7D02BC0A" w14:textId="5B7857AA"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 shall hear all that. I shall get most of the fun before...My letter</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S.</w:t>
      </w:r>
      <w:r>
        <w:rPr>
          <w:rFonts w:ascii="Verdana" w:eastAsia="Times New Roman" w:hAnsi="Verdana" w:cs="Times New Roman"/>
          <w:color w:val="000000"/>
          <w:sz w:val="20"/>
          <w:szCs w:val="32"/>
        </w:rPr>
        <w:t>”</w:t>
      </w:r>
    </w:p>
    <w:p w14:paraId="382E0E90" w14:textId="601E146E"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He drew the air in between his teeth.</w:t>
      </w:r>
    </w:p>
    <w:p w14:paraId="0511AFF1" w14:textId="05D082F4"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Historical characters, too. See? That</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Henry the Eighth. There</w:t>
      </w:r>
      <w:r>
        <w:rPr>
          <w:rFonts w:ascii="Verdana" w:eastAsia="Times New Roman" w:hAnsi="Verdana" w:cs="Times New Roman"/>
          <w:color w:val="000000"/>
          <w:sz w:val="20"/>
          <w:szCs w:val="32"/>
        </w:rPr>
        <w:t>’ll</w:t>
      </w:r>
      <w:r w:rsidR="00CA0FF9" w:rsidRPr="00415124">
        <w:rPr>
          <w:rFonts w:ascii="Verdana" w:eastAsia="Times New Roman" w:hAnsi="Verdana" w:cs="Times New Roman"/>
          <w:color w:val="000000"/>
          <w:sz w:val="20"/>
          <w:szCs w:val="32"/>
        </w:rPr>
        <w:t xml:space="preserve"> be a good bit of evidence. Oh, damn! He</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Tudor.</w:t>
      </w:r>
      <w:r>
        <w:rPr>
          <w:rFonts w:ascii="Verdana" w:eastAsia="Times New Roman" w:hAnsi="Verdana" w:cs="Times New Roman"/>
          <w:color w:val="000000"/>
          <w:sz w:val="20"/>
          <w:szCs w:val="32"/>
        </w:rPr>
        <w:t>”</w:t>
      </w:r>
    </w:p>
    <w:p w14:paraId="56DF1B74" w14:textId="77777777"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He lowered his voice.</w:t>
      </w:r>
      <w:r w:rsidR="00415124">
        <w:rPr>
          <w:rFonts w:ascii="Verdana" w:eastAsia="Times New Roman" w:hAnsi="Verdana" w:cs="Times New Roman"/>
          <w:color w:val="000000"/>
          <w:sz w:val="20"/>
          <w:szCs w:val="32"/>
        </w:rPr>
        <w:t xml:space="preserve"> “</w:t>
      </w:r>
      <w:r w:rsidRPr="00415124">
        <w:rPr>
          <w:rFonts w:ascii="Verdana" w:eastAsia="Times New Roman" w:hAnsi="Verdana" w:cs="Times New Roman"/>
          <w:color w:val="000000"/>
          <w:sz w:val="20"/>
          <w:szCs w:val="32"/>
        </w:rPr>
        <w:t>Notice this chap, just in front of us, all covered with hair. Paleolithic, you know. And there again</w:t>
      </w:r>
      <w:r w:rsidR="00F94FDB" w:rsidRPr="00415124">
        <w:rPr>
          <w:rFonts w:ascii="Verdana" w:eastAsia="Times New Roman" w:hAnsi="Verdana" w:cs="Times New Roman"/>
          <w:color w:val="000000"/>
          <w:sz w:val="20"/>
          <w:szCs w:val="32"/>
        </w:rPr>
        <w:t>—</w:t>
      </w:r>
      <w:r w:rsidR="00415124">
        <w:rPr>
          <w:rFonts w:ascii="Verdana" w:eastAsia="Times New Roman" w:hAnsi="Verdana" w:cs="Times New Roman"/>
          <w:color w:val="000000"/>
          <w:sz w:val="20"/>
          <w:szCs w:val="32"/>
        </w:rPr>
        <w:t>”</w:t>
      </w:r>
    </w:p>
    <w:p w14:paraId="5C492437" w14:textId="12977138"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But I did not heed him, because I was looking at the Lord God.</w:t>
      </w:r>
    </w:p>
    <w:p w14:paraId="26B10F66"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6A8E4F3E"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3AB87C3F" w14:textId="7082E872" w:rsidR="00415124" w:rsidRDefault="00CA0FF9" w:rsidP="0046109F">
      <w:pPr>
        <w:suppressAutoHyphens/>
        <w:spacing w:after="0" w:line="240" w:lineRule="auto"/>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4.</w:t>
      </w:r>
    </w:p>
    <w:p w14:paraId="691C3EF8"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67012946" w14:textId="4691AD6B" w:rsidR="00CA0FF9" w:rsidRP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Is this all?</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asked the Lord God.</w:t>
      </w:r>
    </w:p>
    <w:p w14:paraId="321DC29C" w14:textId="77777777"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The angel at the book</w:t>
      </w:r>
      <w:r w:rsidR="00F94FDB" w:rsidRPr="00415124">
        <w:rPr>
          <w:rFonts w:ascii="Verdana" w:eastAsia="Times New Roman" w:hAnsi="Verdana" w:cs="Times New Roman"/>
          <w:color w:val="000000"/>
          <w:sz w:val="20"/>
          <w:szCs w:val="32"/>
        </w:rPr>
        <w:t>—</w:t>
      </w:r>
      <w:r w:rsidRPr="00415124">
        <w:rPr>
          <w:rFonts w:ascii="Verdana" w:eastAsia="Times New Roman" w:hAnsi="Verdana" w:cs="Times New Roman"/>
          <w:color w:val="000000"/>
          <w:sz w:val="20"/>
          <w:szCs w:val="32"/>
        </w:rPr>
        <w:t>it was one of countless volumes, like the British Museum Reading-room Catalogue, glanced at us and seemed to count us in the instant.</w:t>
      </w:r>
    </w:p>
    <w:p w14:paraId="0383CB6E" w14:textId="4929C8CE"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all,</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he said, and added:</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It was, O God, a very little planet.</w:t>
      </w:r>
      <w:r>
        <w:rPr>
          <w:rFonts w:ascii="Verdana" w:eastAsia="Times New Roman" w:hAnsi="Verdana" w:cs="Times New Roman"/>
          <w:color w:val="000000"/>
          <w:sz w:val="20"/>
          <w:szCs w:val="32"/>
        </w:rPr>
        <w:t>”</w:t>
      </w:r>
    </w:p>
    <w:p w14:paraId="6B306C2F" w14:textId="482D0E20"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The eyes of God surveyed us.</w:t>
      </w:r>
    </w:p>
    <w:p w14:paraId="61AC16B3" w14:textId="6839B90C" w:rsidR="00CA0FF9" w:rsidRP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Let us begin,</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Lord God.</w:t>
      </w:r>
    </w:p>
    <w:p w14:paraId="0EA04664"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1C8D98EC"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21EFACF7" w14:textId="35B930B0" w:rsidR="00CA0FF9" w:rsidRPr="00415124" w:rsidRDefault="00CA0FF9" w:rsidP="0046109F">
      <w:pPr>
        <w:suppressAutoHyphens/>
        <w:spacing w:after="0" w:line="240" w:lineRule="auto"/>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lastRenderedPageBreak/>
        <w:t>5.</w:t>
      </w:r>
    </w:p>
    <w:p w14:paraId="79FCB3B8" w14:textId="77777777" w:rsidR="0046109F" w:rsidRDefault="0046109F" w:rsidP="00415124">
      <w:pPr>
        <w:suppressAutoHyphens/>
        <w:spacing w:after="0" w:line="240" w:lineRule="auto"/>
        <w:ind w:firstLine="283"/>
        <w:jc w:val="both"/>
        <w:rPr>
          <w:rFonts w:ascii="Verdana" w:eastAsia="Times New Roman" w:hAnsi="Verdana" w:cs="Times New Roman"/>
          <w:color w:val="000000"/>
          <w:sz w:val="20"/>
          <w:szCs w:val="32"/>
        </w:rPr>
      </w:pPr>
    </w:p>
    <w:p w14:paraId="02CB54B4" w14:textId="7F30460F"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The angel opened the book and read a name. It was a name full of A</w:t>
      </w:r>
      <w:r w:rsidR="00415124">
        <w:rPr>
          <w:rFonts w:ascii="Verdana" w:eastAsia="Times New Roman" w:hAnsi="Verdana" w:cs="Times New Roman"/>
          <w:color w:val="000000"/>
          <w:sz w:val="20"/>
          <w:szCs w:val="32"/>
        </w:rPr>
        <w:t>’s</w:t>
      </w:r>
      <w:r w:rsidRPr="00415124">
        <w:rPr>
          <w:rFonts w:ascii="Verdana" w:eastAsia="Times New Roman" w:hAnsi="Verdana" w:cs="Times New Roman"/>
          <w:color w:val="000000"/>
          <w:sz w:val="20"/>
          <w:szCs w:val="32"/>
        </w:rPr>
        <w:t>, and the echoes of it came back out of the uttermost parts of space. I did not catch it clearly, because the little man beside me said, in a sharp jerk,</w:t>
      </w:r>
      <w:r w:rsidR="00415124">
        <w:rPr>
          <w:rFonts w:ascii="Verdana" w:eastAsia="Times New Roman" w:hAnsi="Verdana" w:cs="Times New Roman"/>
          <w:color w:val="000000"/>
          <w:sz w:val="20"/>
          <w:szCs w:val="32"/>
        </w:rPr>
        <w:t xml:space="preserve"> “</w:t>
      </w:r>
      <w:r w:rsidRPr="00415124">
        <w:rPr>
          <w:rFonts w:ascii="Verdana" w:eastAsia="Times New Roman" w:hAnsi="Verdana" w:cs="Times New Roman"/>
          <w:color w:val="000000"/>
          <w:sz w:val="20"/>
          <w:szCs w:val="32"/>
        </w:rPr>
        <w:t>What</w:t>
      </w:r>
      <w:r w:rsidR="00415124">
        <w:rPr>
          <w:rFonts w:ascii="Verdana" w:eastAsia="Times New Roman" w:hAnsi="Verdana" w:cs="Times New Roman"/>
          <w:color w:val="000000"/>
          <w:sz w:val="20"/>
          <w:szCs w:val="32"/>
        </w:rPr>
        <w:t>’s</w:t>
      </w:r>
      <w:r w:rsidRPr="00415124">
        <w:rPr>
          <w:rFonts w:ascii="Verdana" w:eastAsia="Times New Roman" w:hAnsi="Verdana" w:cs="Times New Roman"/>
          <w:color w:val="000000"/>
          <w:sz w:val="20"/>
          <w:szCs w:val="32"/>
        </w:rPr>
        <w:t xml:space="preserve"> that?</w:t>
      </w:r>
      <w:r w:rsidR="00415124">
        <w:rPr>
          <w:rFonts w:ascii="Verdana" w:eastAsia="Times New Roman" w:hAnsi="Verdana" w:cs="Times New Roman"/>
          <w:color w:val="000000"/>
          <w:sz w:val="20"/>
          <w:szCs w:val="32"/>
        </w:rPr>
        <w:t xml:space="preserve">” </w:t>
      </w:r>
      <w:r w:rsidRPr="00415124">
        <w:rPr>
          <w:rFonts w:ascii="Verdana" w:eastAsia="Times New Roman" w:hAnsi="Verdana" w:cs="Times New Roman"/>
          <w:color w:val="000000"/>
          <w:sz w:val="20"/>
          <w:szCs w:val="32"/>
        </w:rPr>
        <w:t>It sounded like</w:t>
      </w:r>
      <w:r w:rsidR="00415124">
        <w:rPr>
          <w:rFonts w:ascii="Verdana" w:eastAsia="Times New Roman" w:hAnsi="Verdana" w:cs="Times New Roman"/>
          <w:color w:val="000000"/>
          <w:sz w:val="20"/>
          <w:szCs w:val="32"/>
        </w:rPr>
        <w:t xml:space="preserve"> “</w:t>
      </w:r>
      <w:r w:rsidRPr="00415124">
        <w:rPr>
          <w:rFonts w:ascii="Verdana" w:eastAsia="Times New Roman" w:hAnsi="Verdana" w:cs="Times New Roman"/>
          <w:color w:val="000000"/>
          <w:sz w:val="20"/>
          <w:szCs w:val="32"/>
        </w:rPr>
        <w:t>Ahab</w:t>
      </w:r>
      <w:r w:rsidR="00415124">
        <w:rPr>
          <w:rFonts w:ascii="Verdana" w:eastAsia="Times New Roman" w:hAnsi="Verdana" w:cs="Times New Roman"/>
          <w:color w:val="000000"/>
          <w:sz w:val="20"/>
          <w:szCs w:val="32"/>
        </w:rPr>
        <w:t xml:space="preserve">” </w:t>
      </w:r>
      <w:r w:rsidRPr="00415124">
        <w:rPr>
          <w:rFonts w:ascii="Verdana" w:eastAsia="Times New Roman" w:hAnsi="Verdana" w:cs="Times New Roman"/>
          <w:color w:val="000000"/>
          <w:sz w:val="20"/>
          <w:szCs w:val="32"/>
        </w:rPr>
        <w:t>to me; but it could not have been the Ahab of Scripture.</w:t>
      </w:r>
    </w:p>
    <w:p w14:paraId="733A0CA6" w14:textId="77777777"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Instantly a small black figure was lifted up to a puffy cloud at the very feet of God. It was a stiff little figure, dressed in rich outlandish robes and crowned, and it folded its arms and scowled.</w:t>
      </w:r>
    </w:p>
    <w:p w14:paraId="56ABC79D" w14:textId="779F87DE" w:rsidR="00CA0FF9" w:rsidRP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God, looking down at him.</w:t>
      </w:r>
    </w:p>
    <w:p w14:paraId="2DAEB349" w14:textId="77777777"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We were privileged to hear the reply, and indeed the acoustic properties of the place were marvellous.</w:t>
      </w:r>
    </w:p>
    <w:p w14:paraId="0D4BF16B" w14:textId="44E0914A"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 plead guilty,</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little figure.</w:t>
      </w:r>
    </w:p>
    <w:p w14:paraId="2018C047" w14:textId="0FD3A8A1"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Tell them what you have done,</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Lord God.</w:t>
      </w:r>
    </w:p>
    <w:p w14:paraId="4B08B305"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 was a king,</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little figure,</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a great king, and I was lustful and proud and cruel. I made wars, I devastated countries, I built palaces, and the mortar was the blood of men. Hear, O God, the witnesses against me, calling to you for vengeance. Hundreds and thousands of witnesses.</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He waved his hands towards us.</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And worse! I took a prophet</w:t>
      </w:r>
      <w:r w:rsidR="00F94FDB" w:rsidRPr="00415124">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one of your prophets</w:t>
      </w:r>
      <w:r w:rsidR="00F94FDB" w:rsidRPr="00415124">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179B13B" w14:textId="721FDA5A"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One of my prophets,</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Lord God.</w:t>
      </w:r>
    </w:p>
    <w:p w14:paraId="55862D30"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And because he would not bow to me, I tortured him for four days and nights, and in the end he died. I did more, O God, I blasphemed. I robbed you of your honours</w:t>
      </w:r>
      <w:r w:rsidR="00F94FDB" w:rsidRPr="00415124">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3735143E" w14:textId="27C89844"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Robbed me of my honours,</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Lord God.</w:t>
      </w:r>
    </w:p>
    <w:p w14:paraId="33B0882C"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And caused myself to be worshipped in your stead. No evil was there, but I practised it; no cruelty wherewith I did not stain my soul. And at last you smote me, O God!</w:t>
      </w:r>
      <w:r>
        <w:rPr>
          <w:rFonts w:ascii="Verdana" w:eastAsia="Times New Roman" w:hAnsi="Verdana" w:cs="Times New Roman"/>
          <w:color w:val="000000"/>
          <w:sz w:val="20"/>
          <w:szCs w:val="32"/>
        </w:rPr>
        <w:t>”</w:t>
      </w:r>
    </w:p>
    <w:p w14:paraId="220AAF02" w14:textId="17806507"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God raised his eyebrows slightly.</w:t>
      </w:r>
    </w:p>
    <w:p w14:paraId="3586CB04"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And I was slain in battle. And so I stand before you, meet for your nethermost Hell! Out of your greatness daring no lies, daring no pleas, but telling the truth of my iniquities before all mankind.</w:t>
      </w:r>
      <w:r>
        <w:rPr>
          <w:rFonts w:ascii="Verdana" w:eastAsia="Times New Roman" w:hAnsi="Verdana" w:cs="Times New Roman"/>
          <w:color w:val="000000"/>
          <w:sz w:val="20"/>
          <w:szCs w:val="32"/>
        </w:rPr>
        <w:t>”</w:t>
      </w:r>
    </w:p>
    <w:p w14:paraId="5AF01038" w14:textId="72BC5D7D"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He ceased. His face I saw distinctly, and it seemed to me white and terrible and proud and strangely noble. I thought of Milton</w:t>
      </w:r>
      <w:r w:rsidR="00415124">
        <w:rPr>
          <w:rFonts w:ascii="Verdana" w:eastAsia="Times New Roman" w:hAnsi="Verdana" w:cs="Times New Roman"/>
          <w:color w:val="000000"/>
          <w:sz w:val="20"/>
          <w:szCs w:val="32"/>
        </w:rPr>
        <w:t>’s</w:t>
      </w:r>
      <w:r w:rsidRPr="00415124">
        <w:rPr>
          <w:rFonts w:ascii="Verdana" w:eastAsia="Times New Roman" w:hAnsi="Verdana" w:cs="Times New Roman"/>
          <w:color w:val="000000"/>
          <w:sz w:val="20"/>
          <w:szCs w:val="32"/>
        </w:rPr>
        <w:t xml:space="preserve"> Satan.</w:t>
      </w:r>
    </w:p>
    <w:p w14:paraId="77DBDF3C" w14:textId="3B869931"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Most of that is from the Obelisk,</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recording Angel, finger on page.</w:t>
      </w:r>
    </w:p>
    <w:p w14:paraId="761BC968" w14:textId="3410CB7E" w:rsidR="00CA0FF9" w:rsidRP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It is,</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Tyrannous Man, with a faint touch of surprise.</w:t>
      </w:r>
    </w:p>
    <w:p w14:paraId="31C8F6F5" w14:textId="3285C908"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Then suddenly God bent forward and took this man in his hand, and held him up on his palm as if to see him better. He was just a little dark stroke in the middle of God</w:t>
      </w:r>
      <w:r w:rsidR="00415124">
        <w:rPr>
          <w:rFonts w:ascii="Verdana" w:eastAsia="Times New Roman" w:hAnsi="Verdana" w:cs="Times New Roman"/>
          <w:color w:val="000000"/>
          <w:sz w:val="20"/>
          <w:szCs w:val="32"/>
        </w:rPr>
        <w:t>’s</w:t>
      </w:r>
      <w:r w:rsidRPr="00415124">
        <w:rPr>
          <w:rFonts w:ascii="Verdana" w:eastAsia="Times New Roman" w:hAnsi="Verdana" w:cs="Times New Roman"/>
          <w:color w:val="000000"/>
          <w:sz w:val="20"/>
          <w:szCs w:val="32"/>
        </w:rPr>
        <w:t xml:space="preserve"> palm.</w:t>
      </w:r>
    </w:p>
    <w:p w14:paraId="68F126FA" w14:textId="64DB08F8" w:rsidR="00CA0FF9" w:rsidRP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Did he do all this?</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Lord God.</w:t>
      </w:r>
    </w:p>
    <w:p w14:paraId="190B0587" w14:textId="77777777"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The recording angel flattened his book with his hand.</w:t>
      </w:r>
    </w:p>
    <w:p w14:paraId="429CE6E9" w14:textId="4666F938" w:rsidR="00CA0FF9" w:rsidRP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In a way,</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recording angel, carelessly.</w:t>
      </w:r>
    </w:p>
    <w:p w14:paraId="0F9CED92" w14:textId="77777777"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Now when I looked again at the little man his face had changed in a very curious manner. He was looking at the recording angel with strange apprehension in his eyes, and one hand fluttered to his mouth. Just the movement of a muscle or so, and all that dignity of defiance was gone.</w:t>
      </w:r>
    </w:p>
    <w:p w14:paraId="51BAF7C2" w14:textId="2D549C3F" w:rsidR="00CA0FF9" w:rsidRP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Read,</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Lord God.</w:t>
      </w:r>
    </w:p>
    <w:p w14:paraId="0CBFB122" w14:textId="32739F48"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And the angel read, explaining very carefully and fully all the wickedness of the Wicked Man. It was quite a intellectual treat</w:t>
      </w:r>
      <w:r w:rsidR="00F94FDB" w:rsidRPr="00415124">
        <w:rPr>
          <w:rFonts w:ascii="Verdana" w:eastAsia="Times New Roman" w:hAnsi="Verdana" w:cs="Times New Roman"/>
          <w:color w:val="000000"/>
          <w:sz w:val="20"/>
          <w:szCs w:val="32"/>
        </w:rPr>
        <w:t>—</w:t>
      </w:r>
      <w:r w:rsidRPr="00415124">
        <w:rPr>
          <w:rFonts w:ascii="Verdana" w:eastAsia="Times New Roman" w:hAnsi="Verdana" w:cs="Times New Roman"/>
          <w:color w:val="000000"/>
          <w:sz w:val="20"/>
          <w:szCs w:val="32"/>
        </w:rPr>
        <w:t>A little</w:t>
      </w:r>
      <w:r w:rsidR="00415124">
        <w:rPr>
          <w:rFonts w:ascii="Verdana" w:eastAsia="Times New Roman" w:hAnsi="Verdana" w:cs="Times New Roman"/>
          <w:color w:val="000000"/>
          <w:sz w:val="20"/>
          <w:szCs w:val="32"/>
        </w:rPr>
        <w:t xml:space="preserve"> “</w:t>
      </w:r>
      <w:r w:rsidRPr="00415124">
        <w:rPr>
          <w:rFonts w:ascii="Verdana" w:eastAsia="Times New Roman" w:hAnsi="Verdana" w:cs="Times New Roman"/>
          <w:color w:val="000000"/>
          <w:sz w:val="20"/>
          <w:szCs w:val="32"/>
        </w:rPr>
        <w:t>daring</w:t>
      </w:r>
      <w:r w:rsidR="00415124">
        <w:rPr>
          <w:rFonts w:ascii="Verdana" w:eastAsia="Times New Roman" w:hAnsi="Verdana" w:cs="Times New Roman"/>
          <w:color w:val="000000"/>
          <w:sz w:val="20"/>
          <w:szCs w:val="32"/>
        </w:rPr>
        <w:t xml:space="preserve">” </w:t>
      </w:r>
      <w:r w:rsidRPr="00415124">
        <w:rPr>
          <w:rFonts w:ascii="Verdana" w:eastAsia="Times New Roman" w:hAnsi="Verdana" w:cs="Times New Roman"/>
          <w:color w:val="000000"/>
          <w:sz w:val="20"/>
          <w:szCs w:val="32"/>
        </w:rPr>
        <w:t>in places, I thought, but of course Heaven has its privileges...</w:t>
      </w:r>
    </w:p>
    <w:p w14:paraId="604DB136"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1909B3B1"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30FB2F28" w14:textId="243F4221" w:rsidR="00CA0FF9" w:rsidRDefault="00CA0FF9" w:rsidP="0046109F">
      <w:pPr>
        <w:suppressAutoHyphens/>
        <w:spacing w:after="0" w:line="240" w:lineRule="auto"/>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6.</w:t>
      </w:r>
    </w:p>
    <w:p w14:paraId="29D8A1A3" w14:textId="77777777" w:rsidR="0046109F" w:rsidRPr="00415124" w:rsidRDefault="0046109F" w:rsidP="0046109F">
      <w:pPr>
        <w:suppressAutoHyphens/>
        <w:spacing w:after="0" w:line="240" w:lineRule="auto"/>
        <w:jc w:val="both"/>
        <w:rPr>
          <w:rFonts w:ascii="Verdana" w:eastAsia="Times New Roman" w:hAnsi="Verdana" w:cs="Times New Roman"/>
          <w:color w:val="000000"/>
          <w:sz w:val="20"/>
          <w:szCs w:val="32"/>
        </w:rPr>
      </w:pPr>
    </w:p>
    <w:p w14:paraId="381931CF" w14:textId="77777777"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Everybody was laughing. Even the prophet of the Lord whom the Wicked Man had tortured had a smile on his face. The Wicked Man was really such a preposterous little fellow.</w:t>
      </w:r>
    </w:p>
    <w:p w14:paraId="6C1D8BCC"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And then,</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reading the recording angel, with a smile that set us all agog,</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one day, when he was a little irascible from over-eating, he</w:t>
      </w:r>
      <w:r w:rsidR="00F94FDB" w:rsidRPr="00415124">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57871189"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Oh, not that,</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cried the Wicked Man,</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nobody knew of that.</w:t>
      </w:r>
      <w:r>
        <w:rPr>
          <w:rFonts w:ascii="Verdana" w:eastAsia="Times New Roman" w:hAnsi="Verdana" w:cs="Times New Roman"/>
          <w:color w:val="000000"/>
          <w:sz w:val="20"/>
          <w:szCs w:val="32"/>
        </w:rPr>
        <w:t>”</w:t>
      </w:r>
    </w:p>
    <w:p w14:paraId="0B82D9FE" w14:textId="69AFDE42"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It did</w:t>
      </w:r>
      <w:r>
        <w:rPr>
          <w:rFonts w:ascii="Verdana" w:eastAsia="Times New Roman" w:hAnsi="Verdana" w:cs="Times New Roman"/>
          <w:color w:val="000000"/>
          <w:sz w:val="20"/>
          <w:szCs w:val="32"/>
        </w:rPr>
        <w:t>n’t</w:t>
      </w:r>
      <w:r w:rsidR="00CA0FF9" w:rsidRPr="00415124">
        <w:rPr>
          <w:rFonts w:ascii="Verdana" w:eastAsia="Times New Roman" w:hAnsi="Verdana" w:cs="Times New Roman"/>
          <w:color w:val="000000"/>
          <w:sz w:val="20"/>
          <w:szCs w:val="32"/>
        </w:rPr>
        <w:t xml:space="preserve"> happen,</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screamed the Wicked Man.</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I was bad</w:t>
      </w:r>
      <w:r w:rsidR="00F94FDB" w:rsidRPr="00415124">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 was really bad. Frequently bad, but there was nothing so silly</w:t>
      </w:r>
      <w:r w:rsidR="00F94FDB" w:rsidRPr="00415124">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so absolutely silly</w:t>
      </w:r>
      <w:r w:rsidR="00F94FDB" w:rsidRPr="00415124">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2C13FB1" w14:textId="73B896EC"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lastRenderedPageBreak/>
        <w:t>The angel went on reading.</w:t>
      </w:r>
    </w:p>
    <w:p w14:paraId="10DF8B07" w14:textId="6505411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O God!</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cried the Wicked Man.</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CA0FF9" w:rsidRPr="00415124">
        <w:rPr>
          <w:rFonts w:ascii="Verdana" w:eastAsia="Times New Roman" w:hAnsi="Verdana" w:cs="Times New Roman"/>
          <w:color w:val="000000"/>
          <w:sz w:val="20"/>
          <w:szCs w:val="32"/>
        </w:rPr>
        <w:t xml:space="preserve"> let them know that! I</w:t>
      </w:r>
      <w:r>
        <w:rPr>
          <w:rFonts w:ascii="Verdana" w:eastAsia="Times New Roman" w:hAnsi="Verdana" w:cs="Times New Roman"/>
          <w:color w:val="000000"/>
          <w:sz w:val="20"/>
          <w:szCs w:val="32"/>
        </w:rPr>
        <w:t>’ll</w:t>
      </w:r>
      <w:r w:rsidR="00CA0FF9" w:rsidRPr="00415124">
        <w:rPr>
          <w:rFonts w:ascii="Verdana" w:eastAsia="Times New Roman" w:hAnsi="Verdana" w:cs="Times New Roman"/>
          <w:color w:val="000000"/>
          <w:sz w:val="20"/>
          <w:szCs w:val="32"/>
        </w:rPr>
        <w:t xml:space="preserve"> repent! I</w:t>
      </w:r>
      <w:r>
        <w:rPr>
          <w:rFonts w:ascii="Verdana" w:eastAsia="Times New Roman" w:hAnsi="Verdana" w:cs="Times New Roman"/>
          <w:color w:val="000000"/>
          <w:sz w:val="20"/>
          <w:szCs w:val="32"/>
        </w:rPr>
        <w:t>’ll</w:t>
      </w:r>
      <w:r w:rsidR="00CA0FF9" w:rsidRPr="00415124">
        <w:rPr>
          <w:rFonts w:ascii="Verdana" w:eastAsia="Times New Roman" w:hAnsi="Verdana" w:cs="Times New Roman"/>
          <w:color w:val="000000"/>
          <w:sz w:val="20"/>
          <w:szCs w:val="32"/>
        </w:rPr>
        <w:t xml:space="preserve"> apologise...</w:t>
      </w:r>
      <w:r>
        <w:rPr>
          <w:rFonts w:ascii="Verdana" w:eastAsia="Times New Roman" w:hAnsi="Verdana" w:cs="Times New Roman"/>
          <w:color w:val="000000"/>
          <w:sz w:val="20"/>
          <w:szCs w:val="32"/>
        </w:rPr>
        <w:t>”</w:t>
      </w:r>
    </w:p>
    <w:p w14:paraId="1971EDE2" w14:textId="69C76117"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The Wicked Man on God</w:t>
      </w:r>
      <w:r w:rsidR="00415124">
        <w:rPr>
          <w:rFonts w:ascii="Verdana" w:eastAsia="Times New Roman" w:hAnsi="Verdana" w:cs="Times New Roman"/>
          <w:color w:val="000000"/>
          <w:sz w:val="20"/>
          <w:szCs w:val="32"/>
        </w:rPr>
        <w:t>’s</w:t>
      </w:r>
      <w:r w:rsidRPr="00415124">
        <w:rPr>
          <w:rFonts w:ascii="Verdana" w:eastAsia="Times New Roman" w:hAnsi="Verdana" w:cs="Times New Roman"/>
          <w:color w:val="000000"/>
          <w:sz w:val="20"/>
          <w:szCs w:val="32"/>
        </w:rPr>
        <w:t xml:space="preserve"> hand began to dance and weep. Suddenly shame overcame him. He made a wild rush to jump off the ball of God</w:t>
      </w:r>
      <w:r w:rsidR="00415124">
        <w:rPr>
          <w:rFonts w:ascii="Verdana" w:eastAsia="Times New Roman" w:hAnsi="Verdana" w:cs="Times New Roman"/>
          <w:color w:val="000000"/>
          <w:sz w:val="20"/>
          <w:szCs w:val="32"/>
        </w:rPr>
        <w:t>’s</w:t>
      </w:r>
      <w:r w:rsidRPr="00415124">
        <w:rPr>
          <w:rFonts w:ascii="Verdana" w:eastAsia="Times New Roman" w:hAnsi="Verdana" w:cs="Times New Roman"/>
          <w:color w:val="000000"/>
          <w:sz w:val="20"/>
          <w:szCs w:val="32"/>
        </w:rPr>
        <w:t xml:space="preserve"> little finger, but God stopped him by a dexterous turn of the wrist. Then he made a rush for a gap between hand and thumb, but thumb closed. And all the while the angel went on reading</w:t>
      </w:r>
      <w:r w:rsidR="00F94FDB" w:rsidRPr="00415124">
        <w:rPr>
          <w:rFonts w:ascii="Verdana" w:eastAsia="Times New Roman" w:hAnsi="Verdana" w:cs="Times New Roman"/>
          <w:color w:val="000000"/>
          <w:sz w:val="20"/>
          <w:szCs w:val="32"/>
        </w:rPr>
        <w:t>—</w:t>
      </w:r>
      <w:r w:rsidRPr="00415124">
        <w:rPr>
          <w:rFonts w:ascii="Verdana" w:eastAsia="Times New Roman" w:hAnsi="Verdana" w:cs="Times New Roman"/>
          <w:color w:val="000000"/>
          <w:sz w:val="20"/>
          <w:szCs w:val="32"/>
        </w:rPr>
        <w:t>reading. The Wicked Man rushed to and fro across God</w:t>
      </w:r>
      <w:r w:rsidR="00415124">
        <w:rPr>
          <w:rFonts w:ascii="Verdana" w:eastAsia="Times New Roman" w:hAnsi="Verdana" w:cs="Times New Roman"/>
          <w:color w:val="000000"/>
          <w:sz w:val="20"/>
          <w:szCs w:val="32"/>
        </w:rPr>
        <w:t>’s</w:t>
      </w:r>
      <w:r w:rsidRPr="00415124">
        <w:rPr>
          <w:rFonts w:ascii="Verdana" w:eastAsia="Times New Roman" w:hAnsi="Verdana" w:cs="Times New Roman"/>
          <w:color w:val="000000"/>
          <w:sz w:val="20"/>
          <w:szCs w:val="32"/>
        </w:rPr>
        <w:t xml:space="preserve"> palm, and then suddenly turned about and fled up the sleeve of God.</w:t>
      </w:r>
    </w:p>
    <w:p w14:paraId="42BFC181" w14:textId="77777777"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I expected God would turn him out, but the mercy of God is infinite.</w:t>
      </w:r>
    </w:p>
    <w:p w14:paraId="64D087C1" w14:textId="77777777"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The recording angel paused.</w:t>
      </w:r>
    </w:p>
    <w:p w14:paraId="083FD1DB" w14:textId="0E471E44"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Eh?</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recording angel.</w:t>
      </w:r>
    </w:p>
    <w:p w14:paraId="5A630E89" w14:textId="7C1F416F" w:rsidR="00CA0FF9" w:rsidRP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Next,</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God, and before the recording angel could call upon the name, a hairy creature in filthy rags stood upon God</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palm.</w:t>
      </w:r>
    </w:p>
    <w:p w14:paraId="69679B22"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04F5854C"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3B2D64D8" w14:textId="5A07623D" w:rsidR="00415124" w:rsidRDefault="00CA0FF9" w:rsidP="0046109F">
      <w:pPr>
        <w:suppressAutoHyphens/>
        <w:spacing w:after="0" w:line="240" w:lineRule="auto"/>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7.</w:t>
      </w:r>
    </w:p>
    <w:p w14:paraId="6850AFC0"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20CA0664" w14:textId="25427131"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Has God got Hell up his sleeve then?</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little man beside me.</w:t>
      </w:r>
    </w:p>
    <w:p w14:paraId="47B49B01" w14:textId="0D9E13A9"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Is there a Hell?</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I asked.</w:t>
      </w:r>
    </w:p>
    <w:p w14:paraId="799DDE3E" w14:textId="60BFF811"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If you notice,</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he said</w:t>
      </w:r>
      <w:r w:rsidR="00F94FDB" w:rsidRPr="00415124">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he peered between the feet of the great angels</w:t>
      </w:r>
      <w:r w:rsidR="00F94FDB" w:rsidRPr="00415124">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CA0FF9" w:rsidRPr="00415124">
        <w:rPr>
          <w:rFonts w:ascii="Verdana" w:eastAsia="Times New Roman" w:hAnsi="Verdana" w:cs="Times New Roman"/>
          <w:color w:val="000000"/>
          <w:sz w:val="20"/>
          <w:szCs w:val="32"/>
        </w:rPr>
        <w:t xml:space="preserve"> no particular indication of the Celestial City.</w:t>
      </w:r>
      <w:r>
        <w:rPr>
          <w:rFonts w:ascii="Verdana" w:eastAsia="Times New Roman" w:hAnsi="Verdana" w:cs="Times New Roman"/>
          <w:color w:val="000000"/>
          <w:sz w:val="20"/>
          <w:szCs w:val="32"/>
        </w:rPr>
        <w:t>”</w:t>
      </w:r>
    </w:p>
    <w:p w14:paraId="6A4E0163"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Ssh!</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a little woman near us, scowling.</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Hear this blessed Saint!</w:t>
      </w:r>
      <w:r>
        <w:rPr>
          <w:rFonts w:ascii="Verdana" w:eastAsia="Times New Roman" w:hAnsi="Verdana" w:cs="Times New Roman"/>
          <w:color w:val="000000"/>
          <w:sz w:val="20"/>
          <w:szCs w:val="32"/>
        </w:rPr>
        <w:t>”</w:t>
      </w:r>
    </w:p>
    <w:p w14:paraId="32850437"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6C78D669"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21BBA448" w14:textId="72C65A20" w:rsidR="00415124" w:rsidRDefault="00CA0FF9" w:rsidP="0046109F">
      <w:pPr>
        <w:suppressAutoHyphens/>
        <w:spacing w:after="0" w:line="240" w:lineRule="auto"/>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8.</w:t>
      </w:r>
    </w:p>
    <w:p w14:paraId="3E7C71B0"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61D8F6D6"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He was Lord of the Earth, but I was the prophet of the God of Heaven,</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cried the Saint,</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and all the people marvelled at the sign. For I, O God, knew of the glories of thy Paradise. No pain, no hardship, gashing with knives, splinters thrust under my nails, strips of flesh flayed off, all for the glory and honour of God.</w:t>
      </w:r>
      <w:r>
        <w:rPr>
          <w:rFonts w:ascii="Verdana" w:eastAsia="Times New Roman" w:hAnsi="Verdana" w:cs="Times New Roman"/>
          <w:color w:val="000000"/>
          <w:sz w:val="20"/>
          <w:szCs w:val="32"/>
        </w:rPr>
        <w:t>”</w:t>
      </w:r>
    </w:p>
    <w:p w14:paraId="69030E2E" w14:textId="4D982BE6"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God smiled.</w:t>
      </w:r>
    </w:p>
    <w:p w14:paraId="32A66FC6"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And at last I went, I in my rags and sores, smelling of my holy discomforts</w:t>
      </w:r>
      <w:r w:rsidR="00F94FDB" w:rsidRPr="00415124">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E37B715" w14:textId="5B82593D" w:rsid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Gabriel laughed abruptly.</w:t>
      </w:r>
    </w:p>
    <w:p w14:paraId="3C518DE4"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And lay outside his gates, as a sign, as a wonder</w:t>
      </w:r>
      <w:r w:rsidR="00F94FDB" w:rsidRPr="00415124">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6E2551B1" w14:textId="361AC703" w:rsidR="00CA0FF9" w:rsidRP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As a perfect nuisance,</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the recording angel, and began to read, heedless of the fact that the Saint was still speaking of gloriously unpleasant things he had done that Paradise might be his.</w:t>
      </w:r>
    </w:p>
    <w:p w14:paraId="28BBDDC7" w14:textId="77777777"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And behold, in that book the record of the Saint also was a revelation, a marvel.</w:t>
      </w:r>
    </w:p>
    <w:p w14:paraId="4A37D31D" w14:textId="71DD4E26"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It seemed not ten seconds before the Saint, also, was rushing to and fro over the great palm of God. Not ten seconds! And at last he also shrieked beneath that pitiless and cynical exposition, and fled also, even as the Wicked Man had fled, into the shadow of the sleeve. And it was permitted us to see into the shadow of the sleeve. And the two sat side by side, stark of all delusions, in the shadow of the robe of God</w:t>
      </w:r>
      <w:r w:rsidR="00415124">
        <w:rPr>
          <w:rFonts w:ascii="Verdana" w:eastAsia="Times New Roman" w:hAnsi="Verdana" w:cs="Times New Roman"/>
          <w:color w:val="000000"/>
          <w:sz w:val="20"/>
          <w:szCs w:val="32"/>
        </w:rPr>
        <w:t>’s</w:t>
      </w:r>
      <w:r w:rsidRPr="00415124">
        <w:rPr>
          <w:rFonts w:ascii="Verdana" w:eastAsia="Times New Roman" w:hAnsi="Verdana" w:cs="Times New Roman"/>
          <w:color w:val="000000"/>
          <w:sz w:val="20"/>
          <w:szCs w:val="32"/>
        </w:rPr>
        <w:t xml:space="preserve"> charity, like brothers.</w:t>
      </w:r>
    </w:p>
    <w:p w14:paraId="5AAAE5BC" w14:textId="77777777"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And thither also I fled in my turn.</w:t>
      </w:r>
    </w:p>
    <w:p w14:paraId="0B18B9EA"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109B5B34"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5B1F1FC1" w14:textId="3306A2CC" w:rsidR="00415124" w:rsidRDefault="00CA0FF9" w:rsidP="0046109F">
      <w:pPr>
        <w:suppressAutoHyphens/>
        <w:spacing w:after="0" w:line="240" w:lineRule="auto"/>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9.</w:t>
      </w:r>
    </w:p>
    <w:p w14:paraId="20A03BD6" w14:textId="77777777" w:rsidR="0046109F" w:rsidRDefault="0046109F" w:rsidP="0046109F">
      <w:pPr>
        <w:suppressAutoHyphens/>
        <w:spacing w:after="0" w:line="240" w:lineRule="auto"/>
        <w:jc w:val="both"/>
        <w:rPr>
          <w:rFonts w:ascii="Verdana" w:eastAsia="Times New Roman" w:hAnsi="Verdana" w:cs="Times New Roman"/>
          <w:color w:val="000000"/>
          <w:sz w:val="20"/>
          <w:szCs w:val="32"/>
        </w:rPr>
      </w:pPr>
    </w:p>
    <w:p w14:paraId="36C61F65" w14:textId="77777777" w:rsidR="00415124" w:rsidRDefault="00415124" w:rsidP="00415124">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A0FF9" w:rsidRPr="00415124">
        <w:rPr>
          <w:rFonts w:ascii="Verdana" w:eastAsia="Times New Roman" w:hAnsi="Verdana" w:cs="Times New Roman"/>
          <w:color w:val="000000"/>
          <w:sz w:val="20"/>
          <w:szCs w:val="32"/>
        </w:rPr>
        <w:t>And now,</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said God, as he shook us out of his sleeve upon the planet he had given us to live upon, the planet that whirled about green Sirius for a sun,</w:t>
      </w:r>
      <w:r>
        <w:rPr>
          <w:rFonts w:ascii="Verdana" w:eastAsia="Times New Roman" w:hAnsi="Verdana" w:cs="Times New Roman"/>
          <w:color w:val="000000"/>
          <w:sz w:val="20"/>
          <w:szCs w:val="32"/>
        </w:rPr>
        <w:t xml:space="preserve"> “</w:t>
      </w:r>
      <w:r w:rsidR="00CA0FF9" w:rsidRPr="00415124">
        <w:rPr>
          <w:rFonts w:ascii="Verdana" w:eastAsia="Times New Roman" w:hAnsi="Verdana" w:cs="Times New Roman"/>
          <w:color w:val="000000"/>
          <w:sz w:val="20"/>
          <w:szCs w:val="32"/>
        </w:rPr>
        <w:t>now that you understand me and each other a little better... try again.</w:t>
      </w:r>
      <w:r>
        <w:rPr>
          <w:rFonts w:ascii="Verdana" w:eastAsia="Times New Roman" w:hAnsi="Verdana" w:cs="Times New Roman"/>
          <w:color w:val="000000"/>
          <w:sz w:val="20"/>
          <w:szCs w:val="32"/>
        </w:rPr>
        <w:t>”</w:t>
      </w:r>
    </w:p>
    <w:p w14:paraId="5FA62BEE" w14:textId="1FBD2877"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Then he and his great angels turned themselves about and suddenly had vanished.</w:t>
      </w:r>
    </w:p>
    <w:p w14:paraId="04F035F6" w14:textId="77777777" w:rsidR="00CA0FF9" w:rsidRPr="00415124" w:rsidRDefault="00CA0FF9" w:rsidP="00415124">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The Throne had vanished.</w:t>
      </w:r>
    </w:p>
    <w:p w14:paraId="1A473A75" w14:textId="3E243E69" w:rsidR="00264065" w:rsidRPr="0046109F" w:rsidRDefault="00CA0FF9" w:rsidP="0046109F">
      <w:pPr>
        <w:suppressAutoHyphens/>
        <w:spacing w:after="0" w:line="240" w:lineRule="auto"/>
        <w:ind w:firstLine="283"/>
        <w:jc w:val="both"/>
        <w:rPr>
          <w:rFonts w:ascii="Verdana" w:eastAsia="Times New Roman" w:hAnsi="Verdana" w:cs="Times New Roman"/>
          <w:color w:val="000000"/>
          <w:sz w:val="20"/>
          <w:szCs w:val="32"/>
        </w:rPr>
      </w:pPr>
      <w:r w:rsidRPr="00415124">
        <w:rPr>
          <w:rFonts w:ascii="Verdana" w:eastAsia="Times New Roman" w:hAnsi="Verdana" w:cs="Times New Roman"/>
          <w:color w:val="000000"/>
          <w:sz w:val="20"/>
          <w:szCs w:val="32"/>
        </w:rPr>
        <w:t>All about me was a beautiful land, more beautiful than any I had ever seen before</w:t>
      </w:r>
      <w:r w:rsidR="00F94FDB" w:rsidRPr="00415124">
        <w:rPr>
          <w:rFonts w:ascii="Verdana" w:eastAsia="Times New Roman" w:hAnsi="Verdana" w:cs="Times New Roman"/>
          <w:color w:val="000000"/>
          <w:sz w:val="20"/>
          <w:szCs w:val="32"/>
        </w:rPr>
        <w:t>—</w:t>
      </w:r>
      <w:r w:rsidRPr="00415124">
        <w:rPr>
          <w:rFonts w:ascii="Verdana" w:eastAsia="Times New Roman" w:hAnsi="Verdana" w:cs="Times New Roman"/>
          <w:color w:val="000000"/>
          <w:sz w:val="20"/>
          <w:szCs w:val="32"/>
        </w:rPr>
        <w:t>waste, austere, and wonderful; and all about me were the enlightened souls of men in new clean bodies...</w:t>
      </w:r>
    </w:p>
    <w:sectPr w:rsidR="00264065" w:rsidRPr="0046109F" w:rsidSect="0041512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DFA68" w14:textId="77777777" w:rsidR="009C4BE7" w:rsidRDefault="009C4BE7" w:rsidP="002E7070">
      <w:pPr>
        <w:spacing w:after="0" w:line="240" w:lineRule="auto"/>
      </w:pPr>
      <w:r>
        <w:separator/>
      </w:r>
    </w:p>
  </w:endnote>
  <w:endnote w:type="continuationSeparator" w:id="0">
    <w:p w14:paraId="7346B062" w14:textId="77777777" w:rsidR="009C4BE7" w:rsidRDefault="009C4BE7" w:rsidP="002E7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C0041" w14:textId="77777777" w:rsidR="002E7070" w:rsidRDefault="002E7070" w:rsidP="0041512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E7D169" w14:textId="77777777" w:rsidR="002E7070" w:rsidRDefault="002E7070" w:rsidP="002E70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46577" w14:textId="21575528" w:rsidR="002E7070" w:rsidRPr="00415124" w:rsidRDefault="00415124" w:rsidP="00415124">
    <w:pPr>
      <w:pStyle w:val="Footer"/>
      <w:ind w:right="360"/>
      <w:rPr>
        <w:rFonts w:ascii="Arial" w:hAnsi="Arial" w:cs="Arial"/>
        <w:color w:val="999999"/>
        <w:sz w:val="20"/>
        <w:lang w:val="ru-RU"/>
      </w:rPr>
    </w:pPr>
    <w:r w:rsidRPr="0046109F">
      <w:rPr>
        <w:rStyle w:val="PageNumber"/>
        <w:rFonts w:ascii="Arial" w:hAnsi="Arial" w:cs="Arial"/>
        <w:color w:val="999999"/>
        <w:sz w:val="20"/>
        <w:lang w:val="ru-RU"/>
      </w:rPr>
      <w:t xml:space="preserve">Библиотека «Артефакт» — </w:t>
    </w:r>
    <w:r w:rsidRPr="00415124">
      <w:rPr>
        <w:rStyle w:val="PageNumber"/>
        <w:rFonts w:ascii="Arial" w:hAnsi="Arial" w:cs="Arial"/>
        <w:color w:val="999999"/>
        <w:sz w:val="20"/>
      </w:rPr>
      <w:t>http</w:t>
    </w:r>
    <w:r w:rsidRPr="0046109F">
      <w:rPr>
        <w:rStyle w:val="PageNumber"/>
        <w:rFonts w:ascii="Arial" w:hAnsi="Arial" w:cs="Arial"/>
        <w:color w:val="999999"/>
        <w:sz w:val="20"/>
        <w:lang w:val="ru-RU"/>
      </w:rPr>
      <w:t>://</w:t>
    </w:r>
    <w:r w:rsidRPr="00415124">
      <w:rPr>
        <w:rStyle w:val="PageNumber"/>
        <w:rFonts w:ascii="Arial" w:hAnsi="Arial" w:cs="Arial"/>
        <w:color w:val="999999"/>
        <w:sz w:val="20"/>
      </w:rPr>
      <w:t>artefact</w:t>
    </w:r>
    <w:r w:rsidRPr="0046109F">
      <w:rPr>
        <w:rStyle w:val="PageNumber"/>
        <w:rFonts w:ascii="Arial" w:hAnsi="Arial" w:cs="Arial"/>
        <w:color w:val="999999"/>
        <w:sz w:val="20"/>
        <w:lang w:val="ru-RU"/>
      </w:rPr>
      <w:t>.</w:t>
    </w:r>
    <w:r w:rsidRPr="00415124">
      <w:rPr>
        <w:rStyle w:val="PageNumber"/>
        <w:rFonts w:ascii="Arial" w:hAnsi="Arial" w:cs="Arial"/>
        <w:color w:val="999999"/>
        <w:sz w:val="20"/>
      </w:rPr>
      <w:t>lib</w:t>
    </w:r>
    <w:r w:rsidRPr="0046109F">
      <w:rPr>
        <w:rStyle w:val="PageNumber"/>
        <w:rFonts w:ascii="Arial" w:hAnsi="Arial" w:cs="Arial"/>
        <w:color w:val="999999"/>
        <w:sz w:val="20"/>
        <w:lang w:val="ru-RU"/>
      </w:rPr>
      <w:t>.</w:t>
    </w:r>
    <w:r w:rsidRPr="00415124">
      <w:rPr>
        <w:rStyle w:val="PageNumber"/>
        <w:rFonts w:ascii="Arial" w:hAnsi="Arial" w:cs="Arial"/>
        <w:color w:val="999999"/>
        <w:sz w:val="20"/>
      </w:rPr>
      <w:t>ru</w:t>
    </w:r>
    <w:r w:rsidRPr="0046109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6F4E0" w14:textId="77777777" w:rsidR="002E7070" w:rsidRDefault="002E70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99B8B" w14:textId="77777777" w:rsidR="009C4BE7" w:rsidRDefault="009C4BE7" w:rsidP="002E7070">
      <w:pPr>
        <w:spacing w:after="0" w:line="240" w:lineRule="auto"/>
      </w:pPr>
      <w:r>
        <w:separator/>
      </w:r>
    </w:p>
  </w:footnote>
  <w:footnote w:type="continuationSeparator" w:id="0">
    <w:p w14:paraId="71F9B4AC" w14:textId="77777777" w:rsidR="009C4BE7" w:rsidRDefault="009C4BE7" w:rsidP="002E70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81228" w14:textId="77777777" w:rsidR="002E7070" w:rsidRDefault="002E70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030FA" w14:textId="17D0E6EB" w:rsidR="002E7070" w:rsidRPr="00415124" w:rsidRDefault="00415124" w:rsidP="00415124">
    <w:pPr>
      <w:pStyle w:val="Header"/>
      <w:rPr>
        <w:rFonts w:ascii="Arial" w:hAnsi="Arial" w:cs="Arial"/>
        <w:color w:val="999999"/>
        <w:sz w:val="20"/>
        <w:lang w:val="ru-RU"/>
      </w:rPr>
    </w:pPr>
    <w:r w:rsidRPr="0041512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58763" w14:textId="77777777" w:rsidR="002E7070" w:rsidRDefault="002E70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4065"/>
    <w:rsid w:val="0029639D"/>
    <w:rsid w:val="002E7070"/>
    <w:rsid w:val="00326F90"/>
    <w:rsid w:val="00415124"/>
    <w:rsid w:val="0046109F"/>
    <w:rsid w:val="0066667A"/>
    <w:rsid w:val="009C4BE7"/>
    <w:rsid w:val="00AA1D8D"/>
    <w:rsid w:val="00B47730"/>
    <w:rsid w:val="00CA0FF9"/>
    <w:rsid w:val="00CB0664"/>
    <w:rsid w:val="00F94FD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5FF1CB"/>
  <w14:defaultImageDpi w14:val="300"/>
  <w15:docId w15:val="{5567CA22-DBAD-48F9-AE91-6F716D0E9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CA0FF9"/>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2E7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348847">
      <w:bodyDiv w:val="1"/>
      <w:marLeft w:val="0"/>
      <w:marRight w:val="0"/>
      <w:marTop w:val="0"/>
      <w:marBottom w:val="0"/>
      <w:divBdr>
        <w:top w:val="none" w:sz="0" w:space="0" w:color="auto"/>
        <w:left w:val="none" w:sz="0" w:space="0" w:color="auto"/>
        <w:bottom w:val="none" w:sz="0" w:space="0" w:color="auto"/>
        <w:right w:val="none" w:sz="0" w:space="0" w:color="auto"/>
      </w:divBdr>
    </w:div>
    <w:div w:id="868638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1320</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Vision of Judgment</dc:title>
  <dc:subject/>
  <dc:creator>H. G. Wells</dc:creator>
  <cp:keywords/>
  <dc:description/>
  <cp:lastModifiedBy>Andrey Piskunov</cp:lastModifiedBy>
  <cp:revision>8</cp:revision>
  <dcterms:created xsi:type="dcterms:W3CDTF">2013-12-23T23:15:00Z</dcterms:created>
  <dcterms:modified xsi:type="dcterms:W3CDTF">2025-12-19T04:48:00Z</dcterms:modified>
  <cp:category/>
</cp:coreProperties>
</file>